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Unterdach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99095637" name="6f3e62d0-b586-11f0-a75c-cfd6a5a8724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63955178" name="6f3e62d0-b586-11f0-a75c-cfd6a5a87243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40752927" name="782a7960-b586-11f0-a75c-cfd6a5a8724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5719690" name="782a7960-b586-11f0-a75c-cfd6a5a87243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Gesamtes Haus </w:t>
            </w:r>
          </w:p>
          <w:p>
            <w:pPr>
              <w:spacing w:before="0" w:after="0"/>
            </w:pPr>
            <w:r>
              <w:t>DG - UG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63245730" name="3d4156b0-b587-11f0-a75c-cfd6a5a8724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8839177" name="3d4156b0-b587-11f0-a75c-cfd6a5a87243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85423285" name="44898140-b587-11f0-a75c-cfd6a5a8724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1525726" name="44898140-b587-11f0-a75c-cfd6a5a87243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gesamter Keller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VM-24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39747145" name="583f2750-b58f-11f0-a75c-cfd6a5a8724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46295496" name="583f2750-b58f-11f0-a75c-cfd6a5a87243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6095541" name="66e638c0-b58f-11f0-a75c-cfd6a5a8724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2075198" name="66e638c0-b58f-11f0-a75c-cfd6a5a87243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Leimatstrasse 1, 8580 Amriswil</w:t>
          </w:r>
        </w:p>
        <w:p>
          <w:pPr>
            <w:spacing w:before="0" w:after="0"/>
          </w:pPr>
          <w:r>
            <w:t>563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